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F7F523" w14:textId="77777777" w:rsidR="00E64137" w:rsidRDefault="00E64137" w:rsidP="00E64137">
      <w:pPr>
        <w:pStyle w:val="Nagwek"/>
        <w:jc w:val="right"/>
      </w:pPr>
    </w:p>
    <w:p w14:paraId="71430FB4" w14:textId="495F7467" w:rsidR="00E64137" w:rsidRDefault="00E64137" w:rsidP="00E64137">
      <w:pPr>
        <w:pStyle w:val="Nagwek"/>
        <w:jc w:val="right"/>
      </w:pPr>
      <w:proofErr w:type="spellStart"/>
      <w:r>
        <w:t>Z</w:t>
      </w:r>
      <w:r w:rsidR="003D3BF0">
        <w:t>ałącznik</w:t>
      </w:r>
      <w:proofErr w:type="spellEnd"/>
      <w:r w:rsidR="003D3BF0">
        <w:t xml:space="preserve"> </w:t>
      </w:r>
      <w:r>
        <w:t xml:space="preserve"> nr 7 do SWZ</w:t>
      </w:r>
    </w:p>
    <w:p w14:paraId="34BE64F4" w14:textId="15E6BFEE" w:rsidR="00E64137" w:rsidRDefault="00E64137" w:rsidP="00E64137">
      <w:pPr>
        <w:pStyle w:val="Nagwek"/>
        <w:jc w:val="right"/>
      </w:pPr>
      <w:r>
        <w:t>ZOZ.ZP.382-</w:t>
      </w:r>
      <w:r w:rsidR="003570D2">
        <w:t>3</w:t>
      </w:r>
      <w:r>
        <w:t>/26</w:t>
      </w:r>
    </w:p>
    <w:p w14:paraId="7CD5D1AB" w14:textId="77777777" w:rsidR="00467FFC" w:rsidRDefault="00467FFC" w:rsidP="00E64137">
      <w:pPr>
        <w:pStyle w:val="Nagwek1"/>
        <w:jc w:val="right"/>
        <w:rPr>
          <w:rFonts w:cstheme="majorHAnsi"/>
          <w:color w:val="auto"/>
          <w:sz w:val="22"/>
          <w:szCs w:val="22"/>
          <w:lang w:val="pl-PL"/>
        </w:rPr>
      </w:pPr>
    </w:p>
    <w:p w14:paraId="24CE144D" w14:textId="737BD90F" w:rsidR="00B87F5D" w:rsidRPr="00437BBF" w:rsidRDefault="004E6EE3" w:rsidP="00C649A3">
      <w:pPr>
        <w:pStyle w:val="Nagwek1"/>
        <w:rPr>
          <w:rFonts w:cstheme="majorHAnsi"/>
          <w:color w:val="auto"/>
          <w:sz w:val="22"/>
          <w:szCs w:val="22"/>
          <w:lang w:val="pl-PL"/>
        </w:rPr>
      </w:pPr>
      <w:r>
        <w:rPr>
          <w:rFonts w:cstheme="majorHAnsi"/>
          <w:color w:val="auto"/>
          <w:sz w:val="22"/>
          <w:szCs w:val="22"/>
          <w:lang w:val="pl-PL"/>
        </w:rPr>
        <w:t>OŚWIADCZENIE PRODUCENTA</w:t>
      </w:r>
      <w:r w:rsidR="00AE4878">
        <w:rPr>
          <w:rFonts w:cstheme="majorHAnsi"/>
          <w:color w:val="auto"/>
          <w:sz w:val="22"/>
          <w:szCs w:val="22"/>
          <w:lang w:val="pl-PL"/>
        </w:rPr>
        <w:t>/</w:t>
      </w:r>
      <w:r w:rsidR="005B3049">
        <w:rPr>
          <w:rFonts w:cstheme="majorHAnsi"/>
          <w:color w:val="auto"/>
          <w:sz w:val="22"/>
          <w:szCs w:val="22"/>
          <w:lang w:val="pl-PL"/>
        </w:rPr>
        <w:t xml:space="preserve">AUTORYZOWANEGO </w:t>
      </w:r>
      <w:r w:rsidR="00AE4878">
        <w:rPr>
          <w:rFonts w:cstheme="majorHAnsi"/>
          <w:color w:val="auto"/>
          <w:sz w:val="22"/>
          <w:szCs w:val="22"/>
          <w:lang w:val="pl-PL"/>
        </w:rPr>
        <w:t>PRZEDSTAWICIELA PRODUCENTA</w:t>
      </w:r>
      <w:r>
        <w:rPr>
          <w:rFonts w:cstheme="majorHAnsi"/>
          <w:color w:val="auto"/>
          <w:sz w:val="22"/>
          <w:szCs w:val="22"/>
          <w:lang w:val="pl-PL"/>
        </w:rPr>
        <w:t xml:space="preserve"> O GWARANTOWANYM OKRESIE WSPARCIA</w:t>
      </w:r>
    </w:p>
    <w:p w14:paraId="191A4DB8" w14:textId="77777777" w:rsidR="000E5BB1" w:rsidRPr="00437BBF" w:rsidRDefault="000E5BB1" w:rsidP="000E5BB1">
      <w:pPr>
        <w:rPr>
          <w:lang w:val="pl-PL"/>
        </w:rPr>
      </w:pPr>
    </w:p>
    <w:p w14:paraId="3A052488" w14:textId="77777777" w:rsidR="004E6EE3" w:rsidRPr="009557C4" w:rsidRDefault="004E6EE3">
      <w:pPr>
        <w:rPr>
          <w:rFonts w:asciiTheme="majorHAnsi" w:hAnsiTheme="majorHAnsi" w:cstheme="majorHAnsi"/>
          <w:lang w:val="pl-PL"/>
        </w:rPr>
      </w:pPr>
    </w:p>
    <w:p w14:paraId="03BF7C9E" w14:textId="69C7FF98" w:rsidR="00B87F5D" w:rsidRPr="00437BBF" w:rsidRDefault="00646582">
      <w:pPr>
        <w:rPr>
          <w:rFonts w:asciiTheme="majorHAnsi" w:hAnsiTheme="majorHAnsi" w:cstheme="majorHAnsi"/>
          <w:lang w:val="pl-PL"/>
        </w:rPr>
      </w:pPr>
      <w:r w:rsidRPr="004E6EE3">
        <w:rPr>
          <w:rFonts w:asciiTheme="majorHAnsi" w:hAnsiTheme="majorHAnsi" w:cstheme="majorHAnsi"/>
          <w:lang w:val="pl-PL"/>
        </w:rPr>
        <w:t>Ja, niżej podpisany</w:t>
      </w:r>
      <w:r w:rsidRPr="00437BBF">
        <w:rPr>
          <w:rFonts w:asciiTheme="majorHAnsi" w:hAnsiTheme="majorHAnsi" w:cstheme="majorHAnsi"/>
          <w:lang w:val="pl-PL"/>
        </w:rPr>
        <w:t>/a:</w:t>
      </w:r>
    </w:p>
    <w:p w14:paraId="641C5977" w14:textId="77777777" w:rsidR="00B87F5D" w:rsidRPr="00437BBF" w:rsidRDefault="00646582">
      <w:pPr>
        <w:rPr>
          <w:rFonts w:asciiTheme="majorHAnsi" w:hAnsiTheme="majorHAnsi" w:cstheme="majorHAnsi"/>
          <w:lang w:val="pl-PL"/>
        </w:rPr>
      </w:pPr>
      <w:r w:rsidRPr="00437BBF">
        <w:rPr>
          <w:rFonts w:asciiTheme="majorHAnsi" w:hAnsiTheme="majorHAnsi" w:cstheme="majorHAnsi"/>
          <w:lang w:val="pl-PL"/>
        </w:rPr>
        <w:t>Imię i nazwisko: .........................................................</w:t>
      </w:r>
    </w:p>
    <w:p w14:paraId="2EA1208B" w14:textId="77777777" w:rsidR="00B87F5D" w:rsidRPr="00437BBF" w:rsidRDefault="00646582" w:rsidP="00B814CF">
      <w:pPr>
        <w:jc w:val="both"/>
        <w:rPr>
          <w:rFonts w:asciiTheme="majorHAnsi" w:hAnsiTheme="majorHAnsi" w:cstheme="majorHAnsi"/>
          <w:lang w:val="pl-PL"/>
        </w:rPr>
      </w:pPr>
      <w:r w:rsidRPr="00437BBF">
        <w:rPr>
          <w:rFonts w:asciiTheme="majorHAnsi" w:hAnsiTheme="majorHAnsi" w:cstheme="majorHAnsi"/>
          <w:lang w:val="pl-PL"/>
        </w:rPr>
        <w:t>Stanowisko: .........................................................</w:t>
      </w:r>
    </w:p>
    <w:p w14:paraId="766A4710" w14:textId="49B776F2" w:rsidR="00B87F5D" w:rsidRPr="00437BBF" w:rsidRDefault="00646582" w:rsidP="00B814CF">
      <w:pPr>
        <w:jc w:val="both"/>
        <w:rPr>
          <w:rFonts w:asciiTheme="majorHAnsi" w:hAnsiTheme="majorHAnsi" w:cstheme="majorHAnsi"/>
          <w:lang w:val="pl-PL"/>
        </w:rPr>
      </w:pPr>
      <w:r w:rsidRPr="00437BBF">
        <w:rPr>
          <w:rFonts w:asciiTheme="majorHAnsi" w:hAnsiTheme="majorHAnsi" w:cstheme="majorHAnsi"/>
          <w:lang w:val="pl-PL"/>
        </w:rPr>
        <w:t xml:space="preserve">Działający/a w imieniu i na rzecz (nazwa </w:t>
      </w:r>
      <w:r w:rsidR="004965DF">
        <w:rPr>
          <w:rFonts w:asciiTheme="majorHAnsi" w:hAnsiTheme="majorHAnsi" w:cstheme="majorHAnsi"/>
          <w:lang w:val="pl-PL"/>
        </w:rPr>
        <w:t>producenta</w:t>
      </w:r>
      <w:r w:rsidRPr="00437BBF">
        <w:rPr>
          <w:rFonts w:asciiTheme="majorHAnsi" w:hAnsiTheme="majorHAnsi" w:cstheme="majorHAnsi"/>
          <w:lang w:val="pl-PL"/>
        </w:rPr>
        <w:t>): .........................................................</w:t>
      </w:r>
    </w:p>
    <w:p w14:paraId="66353775" w14:textId="77777777" w:rsidR="00B87F5D" w:rsidRPr="00437BBF" w:rsidRDefault="00646582" w:rsidP="00B814CF">
      <w:pPr>
        <w:jc w:val="both"/>
        <w:rPr>
          <w:rFonts w:asciiTheme="majorHAnsi" w:hAnsiTheme="majorHAnsi" w:cstheme="majorHAnsi"/>
          <w:lang w:val="pl-PL"/>
        </w:rPr>
      </w:pPr>
      <w:r w:rsidRPr="00437BBF">
        <w:rPr>
          <w:rFonts w:asciiTheme="majorHAnsi" w:hAnsiTheme="majorHAnsi" w:cstheme="majorHAnsi"/>
          <w:lang w:val="pl-PL"/>
        </w:rPr>
        <w:t>Adres siedziby: .........................................................</w:t>
      </w:r>
    </w:p>
    <w:p w14:paraId="229D6D14" w14:textId="77777777" w:rsidR="00B87F5D" w:rsidRPr="00437BBF" w:rsidRDefault="00646582" w:rsidP="00B814CF">
      <w:pPr>
        <w:jc w:val="both"/>
        <w:rPr>
          <w:rFonts w:asciiTheme="majorHAnsi" w:hAnsiTheme="majorHAnsi" w:cstheme="majorHAnsi"/>
          <w:lang w:val="pl-PL"/>
        </w:rPr>
      </w:pPr>
      <w:r w:rsidRPr="00437BBF">
        <w:rPr>
          <w:rFonts w:asciiTheme="majorHAnsi" w:hAnsiTheme="majorHAnsi" w:cstheme="majorHAnsi"/>
          <w:lang w:val="pl-PL"/>
        </w:rPr>
        <w:t>Numer NIP/REGON: .........................................................</w:t>
      </w:r>
    </w:p>
    <w:p w14:paraId="52F10588" w14:textId="7E57B672" w:rsidR="00646582" w:rsidRDefault="00646582" w:rsidP="00B814CF">
      <w:pPr>
        <w:jc w:val="both"/>
        <w:rPr>
          <w:rFonts w:asciiTheme="majorHAnsi" w:hAnsiTheme="majorHAnsi" w:cstheme="majorHAnsi"/>
          <w:lang w:val="pl-PL"/>
        </w:rPr>
      </w:pPr>
      <w:r w:rsidRPr="00437BBF">
        <w:rPr>
          <w:rFonts w:asciiTheme="majorHAnsi" w:hAnsiTheme="majorHAnsi" w:cstheme="majorHAnsi"/>
          <w:lang w:val="pl-PL"/>
        </w:rPr>
        <w:t xml:space="preserve">oświadczam, że </w:t>
      </w:r>
      <w:r w:rsidR="004E6EE3">
        <w:rPr>
          <w:rFonts w:asciiTheme="majorHAnsi" w:hAnsiTheme="majorHAnsi" w:cstheme="majorHAnsi"/>
          <w:lang w:val="pl-PL"/>
        </w:rPr>
        <w:t xml:space="preserve">na </w:t>
      </w:r>
      <w:r w:rsidRPr="00437BBF">
        <w:rPr>
          <w:rFonts w:asciiTheme="majorHAnsi" w:hAnsiTheme="majorHAnsi" w:cstheme="majorHAnsi"/>
          <w:lang w:val="pl-PL"/>
        </w:rPr>
        <w:t>oferowany sprzęt medyczny:</w:t>
      </w:r>
    </w:p>
    <w:p w14:paraId="3D1E328E" w14:textId="0BD08CB5" w:rsidR="00646582" w:rsidRDefault="00646582" w:rsidP="00B814CF">
      <w:pPr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……………………………………………………………………………………………………………………………………………………………….</w:t>
      </w:r>
    </w:p>
    <w:p w14:paraId="73460A75" w14:textId="49EBBFB3" w:rsidR="00646582" w:rsidRPr="005B3049" w:rsidRDefault="00646582" w:rsidP="00646582">
      <w:pPr>
        <w:jc w:val="center"/>
        <w:rPr>
          <w:rFonts w:asciiTheme="majorHAnsi" w:hAnsiTheme="majorHAnsi" w:cstheme="majorHAnsi"/>
          <w:sz w:val="16"/>
          <w:szCs w:val="16"/>
          <w:u w:val="single"/>
          <w:lang w:val="pl-PL"/>
        </w:rPr>
      </w:pPr>
      <w:r w:rsidRPr="005B3049">
        <w:rPr>
          <w:rFonts w:asciiTheme="majorHAnsi" w:hAnsiTheme="majorHAnsi" w:cstheme="majorHAnsi"/>
          <w:sz w:val="16"/>
          <w:szCs w:val="16"/>
          <w:u w:val="single"/>
          <w:lang w:val="pl-PL"/>
        </w:rPr>
        <w:t>[</w:t>
      </w:r>
      <w:r w:rsidR="007D71F6" w:rsidRPr="005B3049">
        <w:rPr>
          <w:rFonts w:asciiTheme="majorHAnsi" w:hAnsiTheme="majorHAnsi" w:cstheme="majorHAnsi"/>
          <w:sz w:val="16"/>
          <w:szCs w:val="16"/>
          <w:u w:val="single"/>
          <w:lang w:val="pl-PL"/>
        </w:rPr>
        <w:t>należy podać nazwę, typ, producent oferowanego</w:t>
      </w:r>
      <w:r w:rsidR="002104BC">
        <w:rPr>
          <w:rFonts w:asciiTheme="majorHAnsi" w:hAnsiTheme="majorHAnsi" w:cstheme="majorHAnsi"/>
          <w:sz w:val="16"/>
          <w:szCs w:val="16"/>
          <w:u w:val="single"/>
          <w:lang w:val="pl-PL"/>
        </w:rPr>
        <w:t xml:space="preserve"> sprzętu </w:t>
      </w:r>
      <w:r w:rsidRPr="005B3049">
        <w:rPr>
          <w:rFonts w:asciiTheme="majorHAnsi" w:hAnsiTheme="majorHAnsi" w:cstheme="majorHAnsi"/>
          <w:sz w:val="16"/>
          <w:szCs w:val="16"/>
          <w:u w:val="single"/>
          <w:lang w:val="pl-PL"/>
        </w:rPr>
        <w:t>]</w:t>
      </w:r>
    </w:p>
    <w:p w14:paraId="03B7AC03" w14:textId="5393CABD" w:rsidR="00B87F5D" w:rsidRPr="00437BBF" w:rsidRDefault="004E6EE3" w:rsidP="004E6EE3">
      <w:pPr>
        <w:pStyle w:val="Listanumerowana"/>
        <w:numPr>
          <w:ilvl w:val="0"/>
          <w:numId w:val="0"/>
        </w:numPr>
        <w:ind w:left="360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 xml:space="preserve">gwarantuje </w:t>
      </w:r>
      <w:r w:rsidRPr="004E6EE3">
        <w:rPr>
          <w:rFonts w:asciiTheme="majorHAnsi" w:hAnsiTheme="majorHAnsi" w:cstheme="majorHAnsi"/>
          <w:lang w:val="pl-PL"/>
        </w:rPr>
        <w:t>okr</w:t>
      </w:r>
      <w:r>
        <w:rPr>
          <w:rFonts w:asciiTheme="majorHAnsi" w:hAnsiTheme="majorHAnsi" w:cstheme="majorHAnsi"/>
          <w:lang w:val="pl-PL"/>
        </w:rPr>
        <w:t>es</w:t>
      </w:r>
      <w:r w:rsidRPr="004E6EE3">
        <w:rPr>
          <w:rFonts w:asciiTheme="majorHAnsi" w:hAnsiTheme="majorHAnsi" w:cstheme="majorHAnsi"/>
          <w:lang w:val="pl-PL"/>
        </w:rPr>
        <w:t xml:space="preserve"> wsparcia technicznego i dostępności do części zamiennych przez okres minimum </w:t>
      </w:r>
      <w:r w:rsidR="003570D2">
        <w:rPr>
          <w:rFonts w:asciiTheme="majorHAnsi" w:hAnsiTheme="majorHAnsi" w:cstheme="majorHAnsi"/>
          <w:lang w:val="pl-PL"/>
        </w:rPr>
        <w:t>5</w:t>
      </w:r>
      <w:r w:rsidRPr="004E6EE3">
        <w:rPr>
          <w:rFonts w:asciiTheme="majorHAnsi" w:hAnsiTheme="majorHAnsi" w:cstheme="majorHAnsi"/>
          <w:lang w:val="pl-PL"/>
        </w:rPr>
        <w:t xml:space="preserve"> lat od daty </w:t>
      </w:r>
      <w:r w:rsidR="002503F8">
        <w:rPr>
          <w:rFonts w:asciiTheme="majorHAnsi" w:hAnsiTheme="majorHAnsi" w:cstheme="majorHAnsi"/>
          <w:lang w:val="pl-PL"/>
        </w:rPr>
        <w:t xml:space="preserve">odbioru </w:t>
      </w:r>
      <w:r w:rsidR="002503F8" w:rsidRPr="004E6EE3">
        <w:rPr>
          <w:rFonts w:asciiTheme="majorHAnsi" w:hAnsiTheme="majorHAnsi" w:cstheme="majorHAnsi"/>
          <w:lang w:val="pl-PL"/>
        </w:rPr>
        <w:t>przedmiotu</w:t>
      </w:r>
      <w:r w:rsidRPr="004E6EE3">
        <w:rPr>
          <w:rFonts w:asciiTheme="majorHAnsi" w:hAnsiTheme="majorHAnsi" w:cstheme="majorHAnsi"/>
          <w:lang w:val="pl-PL"/>
        </w:rPr>
        <w:t xml:space="preserve"> </w:t>
      </w:r>
      <w:r>
        <w:rPr>
          <w:rFonts w:asciiTheme="majorHAnsi" w:hAnsiTheme="majorHAnsi" w:cstheme="majorHAnsi"/>
          <w:lang w:val="pl-PL"/>
        </w:rPr>
        <w:t>zamówienia</w:t>
      </w:r>
      <w:r w:rsidR="00646582" w:rsidRPr="00437BBF">
        <w:rPr>
          <w:rFonts w:asciiTheme="majorHAnsi" w:hAnsiTheme="majorHAnsi" w:cstheme="majorHAnsi"/>
          <w:lang w:val="pl-PL"/>
        </w:rPr>
        <w:t>.</w:t>
      </w:r>
    </w:p>
    <w:p w14:paraId="28C70C59" w14:textId="77777777" w:rsidR="004E6EE3" w:rsidRDefault="004E6EE3" w:rsidP="00B814CF">
      <w:pPr>
        <w:jc w:val="both"/>
        <w:rPr>
          <w:rFonts w:asciiTheme="majorHAnsi" w:hAnsiTheme="majorHAnsi" w:cstheme="majorHAnsi"/>
          <w:lang w:val="pl-PL"/>
        </w:rPr>
      </w:pPr>
    </w:p>
    <w:p w14:paraId="1011A7BA" w14:textId="77777777" w:rsidR="00646582" w:rsidRDefault="00646582" w:rsidP="00646582">
      <w:pPr>
        <w:ind w:left="3402"/>
        <w:jc w:val="center"/>
        <w:rPr>
          <w:rFonts w:ascii="Calibri" w:hAnsi="Calibri" w:cs="Calibri"/>
          <w:sz w:val="21"/>
          <w:szCs w:val="21"/>
        </w:rPr>
      </w:pPr>
      <w:r w:rsidRPr="00437BBF">
        <w:rPr>
          <w:rFonts w:asciiTheme="majorHAnsi" w:hAnsiTheme="majorHAnsi" w:cstheme="majorHAnsi"/>
          <w:lang w:val="pl-PL"/>
        </w:rPr>
        <w:br/>
      </w:r>
      <w:r>
        <w:rPr>
          <w:rFonts w:ascii="Calibri" w:hAnsi="Calibri" w:cs="Calibri"/>
          <w:sz w:val="21"/>
          <w:szCs w:val="21"/>
        </w:rPr>
        <w:t>…………………………………….</w:t>
      </w:r>
    </w:p>
    <w:p w14:paraId="105C3E93" w14:textId="77777777" w:rsidR="00646582" w:rsidRPr="0059290C" w:rsidRDefault="00646582" w:rsidP="00646582">
      <w:pPr>
        <w:ind w:left="3402"/>
        <w:jc w:val="center"/>
        <w:rPr>
          <w:rFonts w:ascii="Calibri" w:hAnsi="Calibri" w:cs="Calibri"/>
        </w:rPr>
      </w:pPr>
      <w:r>
        <w:rPr>
          <w:rFonts w:ascii="Calibri" w:hAnsi="Calibri" w:cs="Calibri"/>
          <w:i/>
          <w:sz w:val="16"/>
          <w:szCs w:val="16"/>
        </w:rPr>
        <w:t xml:space="preserve">Data; </w:t>
      </w:r>
      <w:bookmarkStart w:id="0" w:name="_Hlk102639179"/>
      <w:proofErr w:type="spellStart"/>
      <w:r>
        <w:rPr>
          <w:rFonts w:ascii="Calibri" w:hAnsi="Calibri" w:cs="Calibri"/>
          <w:i/>
          <w:sz w:val="16"/>
          <w:szCs w:val="16"/>
        </w:rPr>
        <w:t>kwalifikowany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>
        <w:rPr>
          <w:rFonts w:ascii="Calibri" w:hAnsi="Calibri" w:cs="Calibri"/>
          <w:i/>
          <w:sz w:val="16"/>
          <w:szCs w:val="16"/>
        </w:rPr>
        <w:t>podpis</w:t>
      </w:r>
      <w:proofErr w:type="spellEnd"/>
      <w:r>
        <w:rPr>
          <w:rFonts w:ascii="Calibri" w:hAnsi="Calibri" w:cs="Calibri"/>
          <w:i/>
          <w:sz w:val="16"/>
          <w:szCs w:val="16"/>
        </w:rPr>
        <w:t xml:space="preserve"> </w:t>
      </w:r>
      <w:proofErr w:type="spellStart"/>
      <w:r>
        <w:rPr>
          <w:rFonts w:ascii="Calibri" w:hAnsi="Calibri" w:cs="Calibri"/>
          <w:i/>
          <w:sz w:val="16"/>
          <w:szCs w:val="16"/>
        </w:rPr>
        <w:t>elektroniczny</w:t>
      </w:r>
      <w:bookmarkEnd w:id="0"/>
      <w:proofErr w:type="spellEnd"/>
    </w:p>
    <w:p w14:paraId="0B7CA43A" w14:textId="3125807B" w:rsidR="00646582" w:rsidRPr="00437BBF" w:rsidRDefault="00646582" w:rsidP="00646582">
      <w:pPr>
        <w:rPr>
          <w:rFonts w:asciiTheme="majorHAnsi" w:hAnsiTheme="majorHAnsi" w:cstheme="majorHAnsi"/>
          <w:lang w:val="pl-PL"/>
        </w:rPr>
      </w:pPr>
    </w:p>
    <w:p w14:paraId="47B4F300" w14:textId="7A4D74E2" w:rsidR="00B87F5D" w:rsidRPr="00437BBF" w:rsidRDefault="00B87F5D">
      <w:pPr>
        <w:rPr>
          <w:rFonts w:asciiTheme="majorHAnsi" w:hAnsiTheme="majorHAnsi" w:cstheme="majorHAnsi"/>
          <w:lang w:val="pl-PL"/>
        </w:rPr>
      </w:pPr>
    </w:p>
    <w:sectPr w:rsidR="00B87F5D" w:rsidRPr="00437BBF" w:rsidSect="007E4E31">
      <w:head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8663AE" w14:textId="77777777" w:rsidR="00CE24C5" w:rsidRDefault="00CE24C5" w:rsidP="007E4E31">
      <w:pPr>
        <w:spacing w:after="0" w:line="240" w:lineRule="auto"/>
      </w:pPr>
      <w:r>
        <w:separator/>
      </w:r>
    </w:p>
  </w:endnote>
  <w:endnote w:type="continuationSeparator" w:id="0">
    <w:p w14:paraId="1FE7A4D0" w14:textId="77777777" w:rsidR="00CE24C5" w:rsidRDefault="00CE24C5" w:rsidP="007E4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D67F56" w14:textId="77777777" w:rsidR="00CE24C5" w:rsidRDefault="00CE24C5" w:rsidP="007E4E31">
      <w:pPr>
        <w:spacing w:after="0" w:line="240" w:lineRule="auto"/>
      </w:pPr>
      <w:r>
        <w:separator/>
      </w:r>
    </w:p>
  </w:footnote>
  <w:footnote w:type="continuationSeparator" w:id="0">
    <w:p w14:paraId="252AEEB2" w14:textId="77777777" w:rsidR="00CE24C5" w:rsidRDefault="00CE24C5" w:rsidP="007E4E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06B39" w14:textId="5372C7AA" w:rsidR="007E4E31" w:rsidRDefault="007E4E31">
    <w:pPr>
      <w:pStyle w:val="Nagwek"/>
    </w:pPr>
    <w:r w:rsidRPr="00AC6EB3">
      <w:rPr>
        <w:rFonts w:asciiTheme="majorHAnsi" w:eastAsia="MS Mincho" w:hAnsiTheme="majorHAnsi" w:cstheme="majorHAnsi"/>
        <w:noProof/>
        <w:sz w:val="24"/>
        <w:szCs w:val="24"/>
        <w:lang w:val="pl-PL" w:eastAsia="pl-PL"/>
      </w:rPr>
      <w:drawing>
        <wp:inline distT="0" distB="0" distL="0" distR="0" wp14:anchorId="472FC43D" wp14:editId="1B8690E8">
          <wp:extent cx="6035040" cy="546100"/>
          <wp:effectExtent l="0" t="0" r="3810" b="6350"/>
          <wp:docPr id="106076553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04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16611147">
    <w:abstractNumId w:val="8"/>
  </w:num>
  <w:num w:numId="2" w16cid:durableId="128405582">
    <w:abstractNumId w:val="6"/>
  </w:num>
  <w:num w:numId="3" w16cid:durableId="1455368992">
    <w:abstractNumId w:val="5"/>
  </w:num>
  <w:num w:numId="4" w16cid:durableId="1662851158">
    <w:abstractNumId w:val="4"/>
  </w:num>
  <w:num w:numId="5" w16cid:durableId="2141992885">
    <w:abstractNumId w:val="7"/>
  </w:num>
  <w:num w:numId="6" w16cid:durableId="521021057">
    <w:abstractNumId w:val="3"/>
  </w:num>
  <w:num w:numId="7" w16cid:durableId="2079472123">
    <w:abstractNumId w:val="2"/>
  </w:num>
  <w:num w:numId="8" w16cid:durableId="332297479">
    <w:abstractNumId w:val="1"/>
  </w:num>
  <w:num w:numId="9" w16cid:durableId="286393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866F1"/>
    <w:rsid w:val="000E5BB1"/>
    <w:rsid w:val="00140757"/>
    <w:rsid w:val="0014782E"/>
    <w:rsid w:val="0015074B"/>
    <w:rsid w:val="00193ADD"/>
    <w:rsid w:val="001F6D43"/>
    <w:rsid w:val="002104BC"/>
    <w:rsid w:val="002503F8"/>
    <w:rsid w:val="0025062B"/>
    <w:rsid w:val="0029639D"/>
    <w:rsid w:val="00326F90"/>
    <w:rsid w:val="00351B17"/>
    <w:rsid w:val="003570D2"/>
    <w:rsid w:val="00390269"/>
    <w:rsid w:val="003D3BF0"/>
    <w:rsid w:val="00437BBF"/>
    <w:rsid w:val="00467FFC"/>
    <w:rsid w:val="00480BEA"/>
    <w:rsid w:val="004965DF"/>
    <w:rsid w:val="004E6EE3"/>
    <w:rsid w:val="005B3049"/>
    <w:rsid w:val="00646582"/>
    <w:rsid w:val="0064704B"/>
    <w:rsid w:val="006741BE"/>
    <w:rsid w:val="006B7CD3"/>
    <w:rsid w:val="00766702"/>
    <w:rsid w:val="007D71F6"/>
    <w:rsid w:val="007E070A"/>
    <w:rsid w:val="007E4E31"/>
    <w:rsid w:val="00862F9A"/>
    <w:rsid w:val="00875E06"/>
    <w:rsid w:val="0092151B"/>
    <w:rsid w:val="009557C4"/>
    <w:rsid w:val="009A19B2"/>
    <w:rsid w:val="00A84F54"/>
    <w:rsid w:val="00AA1D8D"/>
    <w:rsid w:val="00AB35FA"/>
    <w:rsid w:val="00AC6EB3"/>
    <w:rsid w:val="00AE4878"/>
    <w:rsid w:val="00B2059B"/>
    <w:rsid w:val="00B3791F"/>
    <w:rsid w:val="00B47730"/>
    <w:rsid w:val="00B814CF"/>
    <w:rsid w:val="00B87F5D"/>
    <w:rsid w:val="00BC6865"/>
    <w:rsid w:val="00C649A3"/>
    <w:rsid w:val="00CB0664"/>
    <w:rsid w:val="00CE24C5"/>
    <w:rsid w:val="00D51DFD"/>
    <w:rsid w:val="00D62A0A"/>
    <w:rsid w:val="00D71F0A"/>
    <w:rsid w:val="00D74B6F"/>
    <w:rsid w:val="00DE5315"/>
    <w:rsid w:val="00E269FB"/>
    <w:rsid w:val="00E64137"/>
    <w:rsid w:val="00E82239"/>
    <w:rsid w:val="00EF1818"/>
    <w:rsid w:val="00F41B83"/>
    <w:rsid w:val="00F4641F"/>
    <w:rsid w:val="00FC693F"/>
    <w:rsid w:val="00FD4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154BB1"/>
  <w14:defaultImageDpi w14:val="300"/>
  <w15:docId w15:val="{BE157F9B-CE56-4182-8241-BB6CB183D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B379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791F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4965DF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F18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F18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F181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18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181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1702EE2-06E6-40E7-8F90-85E4BBDFB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803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szymanowski</dc:creator>
  <dc:description>generated by python-docx</dc:description>
  <cp:lastModifiedBy>Pamela Pamela</cp:lastModifiedBy>
  <cp:revision>2</cp:revision>
  <cp:lastPrinted>2026-01-16T13:32:00Z</cp:lastPrinted>
  <dcterms:created xsi:type="dcterms:W3CDTF">2026-01-16T13:33:00Z</dcterms:created>
  <dcterms:modified xsi:type="dcterms:W3CDTF">2026-01-16T13:33:00Z</dcterms:modified>
</cp:coreProperties>
</file>